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NEWSPAPER NOTICE TEMPLATE</w:t>
      </w:r>
    </w:p>
    <w:p>
      <w:r>
        <w:t>Use this template to place your planning notice in an approved local newspaper. The notice must be published within 2 weeks before lodging your application.</w:t>
      </w:r>
    </w:p>
    <w:p>
      <w:pPr>
        <w:pStyle w:val="Heading1"/>
      </w:pPr>
      <w:r>
        <w:t>Standard Notice Format</w:t>
      </w:r>
    </w:p>
    <w:tbl>
      <w:tblPr>
        <w:tblW w:type="auto" w:w="0"/>
        <w:jc w:val="center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  <w:shd w:fill="F0F0F0"/>
          </w:tcPr>
          <w:p>
            <w:r>
              <w:rPr>
                <w:sz w:val="22"/>
              </w:rPr>
              <w:t>[YOUR NAME] intends to apply to [COUNCIL NAME] County/City Council for planning permission for [DEVELOPMENT DESCRIPTION - be concise but complete] at [SITE ADDRESS]. The planning application may be inspected or purchased at the offices of the Planning Authority during public opening hours. A submission or observation may be made to the Authority in writing on payment of €20 within 5 weeks of receipt of the application by the Authority.</w:t>
            </w:r>
          </w:p>
        </w:tc>
      </w:tr>
    </w:tbl>
    <w:p/>
    <w:p>
      <w:pPr>
        <w:pStyle w:val="Heading1"/>
      </w:pPr>
      <w:r>
        <w:t>Tips for Your Notice</w:t>
      </w:r>
    </w:p>
    <w:p>
      <w:pPr>
        <w:pStyle w:val="ListBullet"/>
      </w:pPr>
      <w:r>
        <w:t>Keep it concise - newspapers charge by the word/line</w:t>
      </w:r>
    </w:p>
    <w:p>
      <w:pPr>
        <w:pStyle w:val="ListBullet"/>
      </w:pPr>
      <w:r>
        <w:t>Include all statutory requirements (inspection rights, submission period)</w:t>
      </w:r>
    </w:p>
    <w:p>
      <w:pPr>
        <w:pStyle w:val="ListBullet"/>
      </w:pPr>
      <w:r>
        <w:t>Match the description exactly to your application form</w:t>
      </w:r>
    </w:p>
    <w:p>
      <w:pPr>
        <w:pStyle w:val="ListBullet"/>
      </w:pPr>
      <w:r>
        <w:t>Typical cost: €80-150 for a standard notice</w:t>
      </w:r>
    </w:p>
    <w:p>
      <w:pPr>
        <w:pStyle w:val="ListBullet"/>
      </w:pPr>
      <w:r>
        <w:t>Keep a copy of the newspaper with your records</w:t>
      </w:r>
    </w:p>
    <w:p>
      <w:pPr>
        <w:pStyle w:val="Heading1"/>
      </w:pPr>
      <w:r>
        <w:t>Approved Newspapers</w:t>
      </w:r>
    </w:p>
    <w:p>
      <w:r>
        <w:t>Check with your local authority for the list of approved newspapers. Common options include:</w:t>
      </w:r>
    </w:p>
    <w:p>
      <w:pPr>
        <w:pStyle w:val="ListBullet"/>
      </w:pPr>
      <w:r>
        <w:t>Irish Independent</w:t>
      </w:r>
    </w:p>
    <w:p>
      <w:pPr>
        <w:pStyle w:val="ListBullet"/>
      </w:pPr>
      <w:r>
        <w:t>Irish Times</w:t>
      </w:r>
    </w:p>
    <w:p>
      <w:pPr>
        <w:pStyle w:val="ListBullet"/>
      </w:pPr>
      <w:r>
        <w:t>Local/regional newspapers approved by the council</w:t>
      </w:r>
    </w:p>
    <w:p/>
    <w:p>
      <w:r>
        <w:rPr>
          <w:b/>
        </w:rPr>
        <w:t xml:space="preserve">Note: </w:t>
      </w:r>
      <w:r>
        <w:t>Purple text indicates placeholders you need to replace with your information.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