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color w:val="800080"/>
        </w:rPr>
        <w:t>[YOUR NAME]</w:t>
        <w:br/>
        <w:t>[YOUR ADDRESS LINE 1]</w:t>
        <w:br/>
        <w:t>[YOUR ADDRESS LINE 2]</w:t>
        <w:br/>
        <w:t>[YOUR EIRCODE]</w:t>
        <w:br/>
        <w:t>[YOUR EMAIL]</w:t>
        <w:br/>
        <w:t>[YOUR PHONE]</w:t>
      </w:r>
    </w:p>
    <w:p/>
    <w:p>
      <w:r>
        <w:rPr>
          <w:color w:val="800080"/>
        </w:rPr>
        <w:t>[DATE]</w:t>
      </w:r>
    </w:p>
    <w:p/>
    <w:p>
      <w:r>
        <w:rPr>
          <w:color w:val="800080"/>
        </w:rPr>
        <w:t>Planning Department</w:t>
        <w:br/>
        <w:t>[COUNCIL NAME] County/City Council</w:t>
        <w:br/>
        <w:t>[COUNCIL ADDRESS]</w:t>
      </w:r>
    </w:p>
    <w:p/>
    <w:p>
      <w:r>
        <w:rPr>
          <w:b/>
        </w:rPr>
        <w:t xml:space="preserve">Re: Planning Application for </w:t>
      </w:r>
      <w:r>
        <w:rPr>
          <w:b/>
          <w:color w:val="800080"/>
        </w:rPr>
        <w:t>[BRIEF DESCRIPTION] at [SITE ADDRESS]</w:t>
      </w:r>
    </w:p>
    <w:p/>
    <w:p>
      <w:r>
        <w:t>Dear Sir/Madam,</w:t>
      </w:r>
    </w:p>
    <w:p/>
    <w:p>
      <w:r>
        <w:t xml:space="preserve">I/We hereby submit this planning application for </w:t>
      </w:r>
      <w:r>
        <w:rPr>
          <w:color w:val="800080"/>
        </w:rPr>
        <w:t>[FULL DESCRIPTION OF PROPOSED DEVELOPMENT]</w:t>
      </w:r>
      <w:r>
        <w:t xml:space="preserve"> at the above address.</w:t>
      </w:r>
    </w:p>
    <w:p/>
    <w:p>
      <w:r>
        <w:rPr>
          <w:i/>
          <w:color w:val="800080"/>
        </w:rPr>
        <w:t>[If applicable: This application follows a pre-planning consultation held on [DATE], reference number [REF]. The advice received has been incorporated into this submission.]</w:t>
      </w:r>
    </w:p>
    <w:p/>
    <w:p>
      <w:r>
        <w:t>Please find enclosed the following documents:</w:t>
      </w:r>
    </w:p>
    <w:p>
      <w:pPr>
        <w:pStyle w:val="ListBullet"/>
      </w:pPr>
      <w:r>
        <w:t>Completed Application Form</w:t>
      </w:r>
    </w:p>
    <w:p>
      <w:pPr>
        <w:pStyle w:val="ListBullet"/>
      </w:pPr>
      <w:r>
        <w:t>Planning Application Fee: €[AMOUNT]</w:t>
      </w:r>
    </w:p>
    <w:p>
      <w:pPr>
        <w:pStyle w:val="ListBullet"/>
      </w:pPr>
      <w:r>
        <w:t>Site Location Map (1:2500 scale, OSI licensed)</w:t>
      </w:r>
    </w:p>
    <w:p>
      <w:pPr>
        <w:pStyle w:val="ListBullet"/>
      </w:pPr>
      <w:r>
        <w:t>Site Layout Plan (1:500 scale)</w:t>
      </w:r>
    </w:p>
    <w:p>
      <w:pPr>
        <w:pStyle w:val="ListBullet"/>
      </w:pPr>
      <w:r>
        <w:t>Floor Plans (1:100 or 1:200 scale)</w:t>
      </w:r>
    </w:p>
    <w:p>
      <w:pPr>
        <w:pStyle w:val="ListBullet"/>
      </w:pPr>
      <w:r>
        <w:t>Elevations - all sides (1:100 or 1:200 scale)</w:t>
      </w:r>
    </w:p>
    <w:p>
      <w:pPr>
        <w:pStyle w:val="ListBullet"/>
      </w:pPr>
      <w:r>
        <w:t>Sections (1:100 or 1:200 scale)</w:t>
      </w:r>
    </w:p>
    <w:p>
      <w:pPr>
        <w:pStyle w:val="ListBullet"/>
      </w:pPr>
      <w:r>
        <w:t>Copy of Newspaper Notice (published [DATE])</w:t>
      </w:r>
    </w:p>
    <w:p>
      <w:pPr>
        <w:pStyle w:val="ListBullet"/>
      </w:pPr>
      <w:r>
        <w:t>Photographs of Site Notice erected on [DATE]</w:t>
      </w:r>
    </w:p>
    <w:p>
      <w:pPr>
        <w:pStyle w:val="ListBullet"/>
      </w:pPr>
      <w:r>
        <w:rPr>
          <w:color w:val="800080"/>
        </w:rPr>
        <w:t>[Additional documents as required - e.g., Site Characterisation Form, Design Statement, etc.]</w:t>
      </w:r>
    </w:p>
    <w:p/>
    <w:p>
      <w:r>
        <w:t>I trust that this application is in order. Should you require any additional information or clarification, please do not hesitate to contact me at the above address.</w:t>
      </w:r>
    </w:p>
    <w:p/>
    <w:p>
      <w:r>
        <w:t>Yours faithfully,</w:t>
      </w:r>
    </w:p>
    <w:p/>
    <w:p/>
    <w:p>
      <w:r>
        <w:rPr>
          <w:color w:val="800080"/>
        </w:rPr>
        <w:t>[YOUR SIGNATURE]</w:t>
      </w:r>
    </w:p>
    <w:p>
      <w:r>
        <w:rPr>
          <w:color w:val="800080"/>
        </w:rPr>
        <w:t>[YOUR PRINTED NAME]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